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90F" w:rsidRDefault="004D490F" w:rsidP="00643A94">
      <w:pPr>
        <w:pStyle w:val="SenderAddress"/>
      </w:pPr>
      <w:r>
        <w:t>Amy Engelbrecht-Wiggans, Ph.D.</w:t>
      </w:r>
    </w:p>
    <w:p w:rsidR="0021430B" w:rsidRDefault="007F3C2F" w:rsidP="00643A94">
      <w:pPr>
        <w:pStyle w:val="SenderAddress"/>
      </w:pPr>
      <w:r>
        <w:t>Amanda L. Forster</w:t>
      </w:r>
      <w:r w:rsidR="00C92720">
        <w:t>, Ph</w:t>
      </w:r>
      <w:r w:rsidR="001A507A">
        <w:t>.</w:t>
      </w:r>
      <w:r w:rsidR="00C92720">
        <w:t>D</w:t>
      </w:r>
      <w:r w:rsidR="001A507A">
        <w:t>.</w:t>
      </w:r>
    </w:p>
    <w:p w:rsidR="00C92720" w:rsidRDefault="007F3C2F" w:rsidP="00643A94">
      <w:pPr>
        <w:pStyle w:val="SenderAddress"/>
      </w:pPr>
      <w:r>
        <w:t>National Institute of Standards and Technology</w:t>
      </w:r>
    </w:p>
    <w:p w:rsidR="00FD5F91" w:rsidRDefault="00C92720" w:rsidP="00643A94">
      <w:pPr>
        <w:pStyle w:val="SenderAddress"/>
      </w:pPr>
      <w:r>
        <w:t>100 Bureau Dr. M</w:t>
      </w:r>
      <w:r w:rsidR="007F3C2F">
        <w:t>/S 8102</w:t>
      </w:r>
    </w:p>
    <w:p w:rsidR="00FD5F91" w:rsidRDefault="00C92720" w:rsidP="00643A94">
      <w:pPr>
        <w:pStyle w:val="SenderAddress"/>
      </w:pPr>
      <w:r>
        <w:t>Gaithersburg, MD 20899-</w:t>
      </w:r>
      <w:r w:rsidR="007F3C2F">
        <w:t>8102</w:t>
      </w:r>
      <w:r w:rsidR="008C5DEB">
        <w:t xml:space="preserve"> USA</w:t>
      </w:r>
    </w:p>
    <w:p w:rsidR="004D490F" w:rsidRDefault="004D490F" w:rsidP="00BD0BBB">
      <w:pPr>
        <w:pStyle w:val="Date"/>
      </w:pPr>
    </w:p>
    <w:p w:rsidR="00BD0BBB" w:rsidRPr="00BD0BBB" w:rsidRDefault="004D490F" w:rsidP="00BD0BBB">
      <w:pPr>
        <w:pStyle w:val="Date"/>
      </w:pPr>
      <w:r>
        <w:t>August 24</w:t>
      </w:r>
      <w:r w:rsidR="00B20CAA">
        <w:t>, 2018</w:t>
      </w:r>
    </w:p>
    <w:p w:rsidR="00FD5F91" w:rsidRDefault="00B20CAA" w:rsidP="00FD5F91">
      <w:pPr>
        <w:pStyle w:val="RecipientAddress"/>
      </w:pPr>
      <w:r>
        <w:t xml:space="preserve">Science Editor </w:t>
      </w:r>
      <w:r w:rsidR="004D490F">
        <w:t>Jialan Zhang, Ph.D.</w:t>
      </w:r>
    </w:p>
    <w:p w:rsidR="00B20CAA" w:rsidRDefault="00B20CAA" w:rsidP="00FD5F91">
      <w:pPr>
        <w:pStyle w:val="RecipientAddress"/>
      </w:pPr>
      <w:r>
        <w:t>Journal of Visualized Experiments</w:t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="004D490F">
        <w:t>Dr. Zhang</w:t>
      </w:r>
      <w:r>
        <w:t>:</w:t>
      </w:r>
    </w:p>
    <w:p w:rsidR="008C5DEB" w:rsidRDefault="00A81AC9" w:rsidP="00B20CAA">
      <w:pPr>
        <w:pStyle w:val="RecipientAddress"/>
      </w:pPr>
      <w:r>
        <w:t xml:space="preserve">Attached is our manuscript, </w:t>
      </w:r>
      <w:r w:rsidR="002E55B4">
        <w:t>“</w:t>
      </w:r>
      <w:r w:rsidR="00300197" w:rsidRPr="00300197">
        <w:t>Protocols for tensile testing flexible unidirectional composite laminates</w:t>
      </w:r>
      <w:bookmarkStart w:id="0" w:name="_GoBack"/>
      <w:bookmarkEnd w:id="0"/>
      <w:r w:rsidR="002E55B4">
        <w:t>”</w:t>
      </w:r>
      <w:r>
        <w:t>,</w:t>
      </w:r>
      <w:r w:rsidR="002E55B4">
        <w:t xml:space="preserve"> for </w:t>
      </w:r>
      <w:r>
        <w:t xml:space="preserve">submission to </w:t>
      </w:r>
      <w:r w:rsidR="00B20CAA">
        <w:t>the Journal of Visualized Experiments</w:t>
      </w:r>
      <w:r w:rsidR="002E55B4">
        <w:t xml:space="preserve">. </w:t>
      </w:r>
      <w:r>
        <w:t>T</w:t>
      </w:r>
      <w:r w:rsidR="00C92720">
        <w:t xml:space="preserve">his manuscript </w:t>
      </w:r>
      <w:r w:rsidR="000B4F5E">
        <w:t xml:space="preserve">represents our efforts to </w:t>
      </w:r>
      <w:r w:rsidR="004D490F">
        <w:t>develop a repeatable tensile test method for unidirectional laminate fabrics used in armor applications</w:t>
      </w:r>
      <w:r w:rsidR="00B20CAA">
        <w:t xml:space="preserve">.  Little has </w:t>
      </w:r>
      <w:r w:rsidR="004D490F">
        <w:t>been published with regards to best practices for mechanical testing of this material, and developing these methods is critical to</w:t>
      </w:r>
      <w:r w:rsidR="00B20CAA">
        <w:t xml:space="preserve"> our plans to subsequently perform ageing studies on these </w:t>
      </w:r>
      <w:r w:rsidR="004D490F">
        <w:t>materials</w:t>
      </w:r>
      <w:r w:rsidR="00B20CAA">
        <w:t>.  The protocol described herein will be of use to other researchers who are seeking reliable methods for performing similar experiments</w:t>
      </w:r>
      <w:r w:rsidR="00E8599E">
        <w:t>.</w:t>
      </w:r>
    </w:p>
    <w:p w:rsidR="00272AE7" w:rsidRDefault="000B4F5E" w:rsidP="00D12BCD">
      <w:pPr>
        <w:pStyle w:val="BodyText"/>
      </w:pPr>
      <w:r>
        <w:t>Thank you so much for the opportunity to submit this manuscript for your review</w:t>
      </w:r>
      <w:r w:rsidR="00272AE7">
        <w:t>.</w:t>
      </w:r>
    </w:p>
    <w:p w:rsidR="00FD5F91" w:rsidRDefault="004D490F" w:rsidP="00FD5F91">
      <w:pPr>
        <w:pStyle w:val="Closing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257810</wp:posOffset>
                </wp:positionV>
                <wp:extent cx="5907530" cy="766445"/>
                <wp:effectExtent l="57150" t="57150" r="0" b="52705"/>
                <wp:wrapNone/>
                <wp:docPr id="3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5907530" cy="7664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E7DBA9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4" o:spid="_x0000_s1026" type="#_x0000_t75" style="position:absolute;margin-left:-12.7pt;margin-top:19.6pt;width:466.55pt;height:61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">
                <v:imagedata r:id="rId8" o:title=""/>
              </v:shape>
            </w:pict>
          </mc:Fallback>
        </mc:AlternateContent>
      </w:r>
      <w:r w:rsidR="00D27A70">
        <w:t>Sincerely,</w:t>
      </w:r>
    </w:p>
    <w:p w:rsidR="000B4F5E" w:rsidRDefault="000B4F5E" w:rsidP="00FD5F91">
      <w:pPr>
        <w:pStyle w:val="Signature"/>
      </w:pPr>
    </w:p>
    <w:p w:rsidR="00E8599E" w:rsidRDefault="004D490F" w:rsidP="00FD5F91">
      <w:pPr>
        <w:pStyle w:val="Signature"/>
      </w:pPr>
      <w:r>
        <w:t xml:space="preserve">Amy Engelbrecht-Wiggans, </w:t>
      </w:r>
      <w:r w:rsidR="000B4F5E">
        <w:t>Amanda L. Forster</w:t>
      </w:r>
    </w:p>
    <w:p w:rsidR="000B4F5E" w:rsidRDefault="000B4F5E" w:rsidP="00FD5F91">
      <w:pPr>
        <w:pStyle w:val="Signature"/>
      </w:pPr>
      <w:r>
        <w:t>Materials Research Engineer</w:t>
      </w:r>
    </w:p>
    <w:p w:rsidR="000B4F5E" w:rsidRDefault="000B4F5E" w:rsidP="00FD5F91">
      <w:pPr>
        <w:pStyle w:val="Signature"/>
      </w:pPr>
      <w:r>
        <w:t>Material Measurements Laboratory</w:t>
      </w:r>
    </w:p>
    <w:p w:rsidR="000B4F5E" w:rsidRDefault="000B4F5E" w:rsidP="00FD5F91">
      <w:pPr>
        <w:pStyle w:val="Signature"/>
      </w:pPr>
      <w:r>
        <w:t>NIST</w:t>
      </w:r>
    </w:p>
    <w:p w:rsidR="000B4F5E" w:rsidRDefault="000B4F5E" w:rsidP="00FD5F91">
      <w:pPr>
        <w:pStyle w:val="Signature"/>
      </w:pPr>
      <w:r>
        <w:t>Gaithersburg, MD</w:t>
      </w:r>
    </w:p>
    <w:sectPr w:rsidR="000B4F5E" w:rsidSect="008C5DEB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B46" w:rsidRDefault="00B26B46">
      <w:r>
        <w:separator/>
      </w:r>
    </w:p>
  </w:endnote>
  <w:endnote w:type="continuationSeparator" w:id="0">
    <w:p w:rsidR="00B26B46" w:rsidRDefault="00B2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B46" w:rsidRDefault="00B26B46">
      <w:r>
        <w:separator/>
      </w:r>
    </w:p>
  </w:footnote>
  <w:footnote w:type="continuationSeparator" w:id="0">
    <w:p w:rsidR="00B26B46" w:rsidRDefault="00B2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D752DA"/>
    <w:multiLevelType w:val="hybridMultilevel"/>
    <w:tmpl w:val="9FA6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22ED3"/>
    <w:multiLevelType w:val="hybridMultilevel"/>
    <w:tmpl w:val="66A090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720"/>
    <w:rsid w:val="000B4F5E"/>
    <w:rsid w:val="000B7DA8"/>
    <w:rsid w:val="000E273C"/>
    <w:rsid w:val="000E6835"/>
    <w:rsid w:val="000F2F1D"/>
    <w:rsid w:val="001122A0"/>
    <w:rsid w:val="00132446"/>
    <w:rsid w:val="0013733D"/>
    <w:rsid w:val="00165240"/>
    <w:rsid w:val="001A507A"/>
    <w:rsid w:val="001B0EB0"/>
    <w:rsid w:val="001C39C4"/>
    <w:rsid w:val="001C3B37"/>
    <w:rsid w:val="001D185A"/>
    <w:rsid w:val="00204EBD"/>
    <w:rsid w:val="0021430B"/>
    <w:rsid w:val="00255735"/>
    <w:rsid w:val="00272AE7"/>
    <w:rsid w:val="002B1350"/>
    <w:rsid w:val="002E55B4"/>
    <w:rsid w:val="002F341B"/>
    <w:rsid w:val="00300197"/>
    <w:rsid w:val="00333A3F"/>
    <w:rsid w:val="003A65CF"/>
    <w:rsid w:val="004029BF"/>
    <w:rsid w:val="00452DEA"/>
    <w:rsid w:val="004B5B67"/>
    <w:rsid w:val="004D490F"/>
    <w:rsid w:val="00517A98"/>
    <w:rsid w:val="00523C2B"/>
    <w:rsid w:val="00530AAD"/>
    <w:rsid w:val="0056186E"/>
    <w:rsid w:val="00575B10"/>
    <w:rsid w:val="005B2344"/>
    <w:rsid w:val="005E4280"/>
    <w:rsid w:val="005F4F00"/>
    <w:rsid w:val="0061751D"/>
    <w:rsid w:val="006308D8"/>
    <w:rsid w:val="00643A94"/>
    <w:rsid w:val="00650B2F"/>
    <w:rsid w:val="006A11A8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7F3C2F"/>
    <w:rsid w:val="00852CDA"/>
    <w:rsid w:val="00876FF3"/>
    <w:rsid w:val="008C0A78"/>
    <w:rsid w:val="008C0F4E"/>
    <w:rsid w:val="008C5DEB"/>
    <w:rsid w:val="009321DF"/>
    <w:rsid w:val="00956F81"/>
    <w:rsid w:val="00981E11"/>
    <w:rsid w:val="00987C39"/>
    <w:rsid w:val="009A462A"/>
    <w:rsid w:val="009F2F6E"/>
    <w:rsid w:val="009F34DD"/>
    <w:rsid w:val="00A46190"/>
    <w:rsid w:val="00A81AC9"/>
    <w:rsid w:val="00A83D7C"/>
    <w:rsid w:val="00AE27A5"/>
    <w:rsid w:val="00B20CAA"/>
    <w:rsid w:val="00B26817"/>
    <w:rsid w:val="00B26B46"/>
    <w:rsid w:val="00B76823"/>
    <w:rsid w:val="00BD0BBB"/>
    <w:rsid w:val="00C07E6C"/>
    <w:rsid w:val="00C300E3"/>
    <w:rsid w:val="00C833FF"/>
    <w:rsid w:val="00C92720"/>
    <w:rsid w:val="00CC2ADC"/>
    <w:rsid w:val="00CE2C65"/>
    <w:rsid w:val="00CF13D7"/>
    <w:rsid w:val="00D12684"/>
    <w:rsid w:val="00D12BCD"/>
    <w:rsid w:val="00D27A70"/>
    <w:rsid w:val="00E8599E"/>
    <w:rsid w:val="00EA5EAF"/>
    <w:rsid w:val="00F07C74"/>
    <w:rsid w:val="00F42DEB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8CCED"/>
  <w15:docId w15:val="{37A228D4-8809-4835-96E1-C5945572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268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paragraph" w:styleId="ListParagraph">
    <w:name w:val="List Paragraph"/>
    <w:basedOn w:val="Normal"/>
    <w:uiPriority w:val="34"/>
    <w:qFormat/>
    <w:rsid w:val="008C5DEB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character" w:styleId="Hyperlink">
    <w:name w:val="Hyperlink"/>
    <w:basedOn w:val="DefaultParagraphFont"/>
    <w:rsid w:val="000E27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ehyun\AppData\Roaming\Microsoft\Templates\Announcement%20of%20new%20company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8-24T15:45:30.13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6701 1398 5760,'48'21'2816,"90"43"-2560,-83-50 2816,22 7-3200,17-11 0,34-10 0,14-10 0,10-14 128,10-12 128,24-24-512,-18-29 128,-18-16-256,-23-15 0,-23-13 256,-38-5 128,-43-3 128,-30 0 0,-53 0 128,-46 6 128,-34 40 768,-34 28 0,-16 46-384,-29 46 0,-3 46-128,4 49 0,16 31-128,16 25 128,39 7-640,36-17 0,39-4 0,43-21 0,41-28-128,36-10 128,27-26 0,48-31 0,21-22 0,14-34 128,17-22-128,-4-14 128,-13-10 0,-19-7 128,-8-1 128,-23 11 0,-21 7 0,-20 11 128,-16 14-128,-7 11 0,-8 13-256,-12 18 128,0 10-384,0 8 0,7 3-256,12-3 0,13 3 256,4-13 0,3-8 128,9-6 0,3-12 128,-3-6 128,3-12 128,-12-6 0,-3-8-128,-12-8 128,-4-2-256,-8 0 0,-2 3 0,-1 12 0,-1 13 0,4 14 0,-2 18 0,7 12 128,2 9 0,13 8 0,4 16 0,10-12 0,7 1-512,1-13 128,13-6-384,1-15 128,4-10-512,-6-22 0,-2-13-768,-13-12 0</inkml:trace>
  <inkml:trace contextRef="#ctx0" brushRef="#br0" timeOffset="656.2448">9631 884 9472,'80'33'4736,"118"5"-7424,-126-38 9727,27-6-7551,12-9 128,7-9-768,2-12 1,-4-14 1279,-14-13 0,-18-18-768,-21-3 128,-20-4 128,-14 2 128,-14 5 384,-6 18 128,-9 14 0,-9 20 0,1 23-128,-4 30 128,0 26-128,-3 28 128,-6 24-384,-1 18 128,-7 13 0,-10 16 0,-1-8 0,-8 3 0,-11-6 0,-1-15 128,-19-3-128,-13-24 128,-7-15-128,0-18 0,5-27-128,-7-33 0,11-17-128,6-32 128,12-14-128,29-14 0,19 4 128,33 13 128,18 10 0,25 13 128,38 20 0,30 17 0,27 15 128,15 14 0,9 7-256,3 3 128,-3 10-128,-12 8 128,-12 11-128,-21 4 128,-18-5-384,-21 1 0,-15-8-1664,-13 0 128,-19-6-128,-20-23 0</inkml:trace>
  <inkml:trace contextRef="#ctx0" brushRef="#br0" timeOffset="1406.2417">9437 824 8192,'56'-11'4096,"110"-25"-6400,-103 23 8576,36-19-6912,33-22 128,27-16-896,20-14 0,7-5 1536,0 16 0,-8 16-768,-7 22 128,-7 31 384,-22 32 128,-4 35 384,-18 30 128,-16 12 128,-17 18 0,-20 15-256,-20 0 0,-19-4-256,-20-4 128,-23-13-256,-17-7 0,-13-19-512,-13-20 128,-29-22-896,-17-28 0,1-28-384,-1-22 128,10-13 1024,7-15 128,10 2 896,22 2 0,28 7 896,15 7 128,24 10 256,19 5 0,37-4-1152,31 4 128,7-2-768,10 2 128,14-1-384,5-4 128,-3 2 0,-18 9 0,-18 3 0,-21 2 0,-15 2 0,-16 4 0,-13 1-384,-7 6 128,-16 0-512,-8-8 128,-3-2-384,-6-5 128,-3-2 128,4-11 0,8-4 640,8 1 0,8 5 640,4 13 128,8 13 384,4 21 128,19 18-128,25 6 0,14 7-512,33 13 128,48-13-384,39-13 0,48-15-128,41-16 128,22-16 0,43-16 128,10-1 0,-8-2 0,3 6-1152,-29 13 128,-2 11-1152,-49 8 128</inkml:trace>
  <inkml:trace contextRef="#ctx0" brushRef="#br0" timeOffset="23921.1293">198 582 5248,'-7'14'2560,"7"-25"-1024,0 14 2560,-5 5-3840,-2 13 128,-1 4 256,-4 10 128,-4 14-896,4 4 128,-3 14 512,-2 1 127,2-2-383,-1 1 0,-1 1-768,2-16 1,3-10-1281,0-10 128,5-14-512,2-15 0</inkml:trace>
  <inkml:trace contextRef="#ctx0" brushRef="#br0" timeOffset="24108.6264">124 226 8576,'19'-13'4224,"-2"41"-4864,-5-11 8703,7 22-7807,5 18 128,8 24 0,-5-3 0,4 3-512,2-8 0,-1 11-256,-5-12 128,1-13-1664,-8-2 128,-4-8-895,-8-13-1</inkml:trace>
  <inkml:trace contextRef="#ctx0" brushRef="#br0" timeOffset="24311.7506">19 1021 10496,'12'18'5248,"51"10"-5888,-39-28 10239,19 0-9599,8-7 0,5-14-384,4-5 128,3-1-896,1-1 128,-17-4-2048,-7 7 1</inkml:trace>
  <inkml:trace contextRef="#ctx0" brushRef="#br0" timeOffset="25046.1208">501 1190 11648,'-36'53'5759,"12"-19"-6271,24-29 9728,0-5-9216,9-8 0,11-5-384,4-8 128,3-12-256,4-2 0,2-7-640,-6-1 128,-7 8-128,1 14 0,-9 14 640,-5 11 0,-7 13 768,-4 8 0,1 4 640,-2-5 0,1-6 0,4-5 128,0-5-640,4-8 0,4-8-896,4-10 128,0-6-768,7-15 128,5 0-256,-7 5 0,-2 8 512,-3 13 0,0 5 1024,-3 13 128,-2 5 768,-4 7 128,2 4 128,2 1 128,5-5-512,0-2 128,0-9-1152,0 1 0,0-10-1152,-4-4 0,-4-4-768,4 4 128,-4 1 128,-4 6 129,0 0 895,8 3 0,1 7 1280,1 1 0,7-8 895,2-6 1,1-8-128,4 4 0,4-4-640,-4 1 0,0-1-896,-4 1 128,-8 7-1024,-5 6 128,-7 4-128,-4 7 0,-4 4 128,1 6 128,-1-3 128,-1 1 129,6-5 511,-1-7 0,4-5-128,7-5 128,2-8-128,6-2 0,5-4-128,1-11 0,1 1-128,2-8 128,-3 10 0,-1 1 128,-1 7 384,-2 7 128,-5 7 384,-5 10-1,-4 11 257,-6 8 128,-4 7-128,-5-2 0,-5 8-384,1 2 0,5-10-640,2-8 0,6-5-768,3-11 0,8-14-512,4-7 0,3-10-1535,13-18-1</inkml:trace>
  <inkml:trace contextRef="#ctx0" brushRef="#br0" timeOffset="27061.7323">1707 353 5376,'-4'0'2688,"4"21"-1152,0-10 2688,-5 7-3968,2 3 0,-6 10 256,1 11 0,-11 8-640,0 2 128,-2 8 384,1-6 0,1 9-256,-1-10 128,4-4-256,13 1 127,-2-8-127,17-6 128,3-12-128,9-9 128,0-5 0,8-7 0,3-3-128,2-10 128,-1-1 0,-5-4 0,-4 9-512,-3-9 128,-7 5-1407,-5-1 127,-12 5-640,-5-1 128</inkml:trace>
  <inkml:trace contextRef="#ctx0" brushRef="#br0" timeOffset="27233.6072">1624 883 8192,'15'0'4096,"13"-8"-4224,-16 2 7807,3-1-7679,9-7 128,5-1-384,-2-3 0,1 2-896,-4 1 0,-9 4-1279,-6-2-1</inkml:trace>
  <inkml:trace contextRef="#ctx0" brushRef="#br0" timeOffset="27389.8551">1693 597 9216,'9'-24'4608,"30"14"-4608,-22 2 7935,7-5-7935,7-5 128,1-6-256,3 1 0,5 2-1152,0-3 128,-1 9-1536,-7 5 1</inkml:trace>
  <inkml:trace contextRef="#ctx0" brushRef="#br0" timeOffset="27592.9806">2059 777 10368,'-31'37'5120,"-25"31"-5632,53-53 8831,-6 9-8319,2 0 0,-1 1-384,4-1 0,4-6-512,0-3 128,12-4-1408,-5-5 128,17-17-895,5-2-1</inkml:trace>
  <inkml:trace contextRef="#ctx0" brushRef="#br0" timeOffset="27749.237">2252 936 9856,'-9'28'4864,"-18"-14"-5632,19-1 9727,-4 2-8959,0 3 128,0-1 0,5 4 0,-2-3-640,6-3 0,6-9-1024,6-6 128,10-6-1535,13-9 127</inkml:trace>
  <inkml:trace contextRef="#ctx0" brushRef="#br0" timeOffset="27936.7269">2421 813 8064,'-48'18'3968,"-15"27"-3328,51-30 6143,-3 1-6655,3 10 128,0-2-384,12 1 128,7-4-640,5-15 128,12 2-640,12-11 1,3-12-1409,5-2 128</inkml:trace>
  <inkml:trace contextRef="#ctx0" brushRef="#br0" timeOffset="28124.2298">2682 847 7168,'-8'8'3584,"-23"20"-2560,14-17 5759,-7 13-6015,-3 9 0,-13 4 640,-4 13 128,-4 7-1792,2-5 128,2-5 896,8-5 128,5-3-1152,7-5 0,7-5-2176,13-11 0,20-11-895,4-17 127</inkml:trace>
  <inkml:trace contextRef="#ctx0" brushRef="#br0" timeOffset="28639.8502">2515 1034 10752,'-15'-11'5376,"3"28"-5888,15-20 10495,1 0-9855,8-5 128,8-7 0,16-1 0,7-5-512,5 0 0,0-5-384,-4 5 128,-5 0-896,-8 3 0,-7 0-256,-7 8 128,-10 7 384,-7 10 0,-12 7 1025,-7 7-1,-5 4 1151,0-1 129,4 2 256,4-5 128,4 0-256,9-5 0,10-4-512,10-9 0,2-3-640,5-10 0,3-5-768,5-6 0,4-11-768,0-7 128,0-3-640,0-10 0,-5-8-255,1-11 127,-4-10 384,-1-7 128,2-1 1152,-2 1 0,-8 17 1024,-7 19 128,-3 13 640,-6 15 128,-6 13 0,-6 14 127,2 18-511,-5 21 0,-5 15-512,-2 11 0,-1 8-512,1-8 128,2-8-896,2-8 0,6-8-1152,9-17 1,9-9-897,-1-21 0</inkml:trace>
  <inkml:trace contextRef="#ctx0" brushRef="#br0" timeOffset="29149.7176">3491 26 10240,'12'-25'5120,"-8"46"-6656,-4-14 9983,-12 8-8447,-3 17 128,-9 10-128,-7 15 128,-5 16-128,-5 11 0,5 2-128,5-13 0,-1-5-512,13-13 0,7-5-384,4-11 128,11-8-512,14-13 129,2-10-129,13-8 128,-1-8 512,5-2 128,-4-8 1024,-4-3 0,-4 3 768,-9 7 0,-6 1 255,-18 14 129,-6 2-256,-9 5 0,-7 7-640,-1 7 128,4-1-512,4 5 0,9-5-128,6-2 128,13-1-384,13-7 0,5-7-640,14-4 128,5-10-512,-2-4 128,1-2 0,-5-1 128,-7 7 256,-8-1 129,-4 1 766,-16 7 1,-4 4 512,-8 2 128,-8 9 0,1 3 128,-5 3-128,0 0 0,7 0-256,5 0 0,9-3-640,6-4 128,14-4-896,2-5 0,5-10-2304,8-8 129,4-5-129,0 0 0</inkml:trace>
  <inkml:trace contextRef="#ctx0" brushRef="#br0" timeOffset="29352.8426">3807 759 11264,'-34'10'5631,"-14"22"-7422,36-22 12158,-5 8-10367,5 0 128,1-1-128,7 4 0,4 1-128,8-1 0,3-4-640,9-2 0,1-12-1536,6-3 128,5-3-1023,4-18-1</inkml:trace>
  <inkml:trace contextRef="#ctx0" brushRef="#br0" timeOffset="29540.3415">4330 64 12032,'-12'-29'6015,"-8"61"-8574,13-28 11774,-10 13-9343,-2 22 128,-5 21-128,-5 21 0,-2 10 128,-5 8 0,-8 0-384,1 8 0,4-10-896,-5-1 128,11-12-640,11-16 128,1-22-1407,13-14 127</inkml:trace>
  <inkml:trace contextRef="#ctx0" brushRef="#br0" timeOffset="29712.2155">4058 885 8704,'63'-71'4352,"33"34"-1408,-77 37 7807,-2 6-10623,-5 9 0,-9 9 0,-6 4 128,-9 19-384,-5 5 128,2 1-256,-6 4 0,6-12-1280,-1 1 128,4-22-2048,4-6 128</inkml:trace>
  <inkml:trace contextRef="#ctx0" brushRef="#br0" timeOffset="29899.7158">4600 110 9856,'39'-63'4864,"-15"35"-4608,-19 28 7295,-2 3-7423,1 15 128,-4 16 128,0 13 128,-7 20-640,-6 20 128,-8 2-256,-1 2 0,-6-2-1664,-4-8 0,-4 0-1151,0-11-1</inkml:trace>
  <inkml:trace contextRef="#ctx0" brushRef="#br0" timeOffset="30087.2147">4305 886 13056,'19'-18'6527,"26"-13"-8319,-34 23 12928,10-2-10880,-2-1 128,5 1-384,3-1 128,5 1-896,1-1 128,-6 1-2176,-3-5 128,-5-2-1024,-7-19 1</inkml:trace>
  <inkml:trace contextRef="#ctx0" brushRef="#br0" timeOffset="32024.7015">4679 589 10624,'-5'-24'5248,"56"-9"-6272,-42 23 9343,1-1-8063,3-2 128,-1 2-128,0 7 0,4 8-512,-4 7 0,-4 17 128,-4 11 128,-8 6-384,-1 12 0,-2 6 0,-5 0 0,-3 8 0,-2-7 0,0-4 128,-2-18 0,7 0 128,5-13 0,-1-11 0,8-18 0,8-18 128,4-14 0,7-14 0,5-4 0,0 5 0,3 9 0,2 8 128,-5 11 128,0 13 0,-5 11 128,-2 7 128,-7 7 128,-1 7 0,-1 4 128,-4-4-256,8-10 128,-9 0-256,6-7 128,3-11-384,-2-15 0,7-6-256,7-11 128,8-10-512,8-15 0,-1-19-768,9-23 0,-1 3-128,-7 15 0,-8 18 128,-9 13 128,-3 14 384,-3 23 1,-10 10 639,-2 16 0,-5 16 256,-9 5 0,-6 2-128,-5-1 0,-1 11 128,6-7 128,-1 0 383,4-7 1,0-1 384,4 1 128,1-1 0,2-5 0,1-5-128,4-3 0,4-5-640,3 2 0,10-9-768,0-1 0,2-10-640,1-5 128,4-4-384,3-4 128,1 0 128,-8 5 0,-1 2 896,-7 4 0,-12 7 896,-7 3 0,-5 7 384,-4 5 128,-5 6-128,-2 3 128,-4 2-640,10-2 128,5-3-512,5-3 128,11 0-384,4-8 0,3 1-384,9-8 0,4-3-256,0-3 128,0 0 0,-4 3 0,-1 3 384,-10-3 128,-9 7 256,-12 7 128,-4 4 256,-12 6 0,-7 4 0,-6 8 0,2-7-256,-4-2 0,11 6-640,-1-17 0,14-5-896,7-4 128,12-7-768,19-13 128,17-8-256,5-12 0,2-9 385,5-3 127,3-2 1280,-3 1 128,-4 4 1024,-5 3 128,-11 1 639,-8 10 129,-4-4-128,-8 7 0,-8 1-768,0 9 128,-5 4-768,-3 11 128,4 5-640,4-2 0,0 4-256,9-4 0,3 5-128,8-2 0,6-6-128,6 0 128,1-11 128,-1 5 128,-1-4 128,-7 2 128,-4 4 384,-8 1 0,-8 3 128,-8 7 128,-8 1 0,-8 5 128,-8 16-256,1 2 128,-2 1-384,-2 4 128,4 1-384,3-4 128,3-1-512,10-4 0,2-7-896,6-7 0,6-11-896,6-9 0,2-2-768,5-5 1,3-8 383,6-2 0,6-1 2176,1-1 0,-4 1 1792,-1 0 0,-6 1 1280,-6 7 128,-3-2 127,-3 4 129,-1-1-1408,-1 8 0,1-7-896,-4 11 0,8-7-768,5-1 128,-2 1-768,4-2 128,5-2-512,0-4 128,5 5-128,-2-5 0,4 0 256,-7 1 0,-4 2 640,-8 2 0,-3 5 640,-9 8 0,-5 8 256,-2 2 128,-5 8-128,-5 6 128,2-3-256,-1 0 128,4-3-384,4-4 0,8 1-256,3-5 128,6-2-384,-1-2 128,8-2-512,-1-4 128,2 0-512,2-4 128,1-13-256,-1 2 128,-2-6 0,-1 3 128,8 2 512,-13-2 128,-2 7 640,-2 1 128,-7 10 128,0 3 128,-4 0 0,1 4 128,-6 4-384,6 4 0,-2-9-384,5 1 0,0-4-384,8-3 128,1-3-384,15-4 0,3-10-256,4 2 0,5-3 0,5 5 0,-7-1 384,-5 2 0,-10 9 512,-7 6 128,-16 9 384,-11 12 128,-17 5 128,-4 2 0,-12 8-256,-3 6 0,-4-1-768,7-13 0,7 1-1920,14-8 0,15-3-1792,12-14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Announcement of new company.dot</Template>
  <TotalTime>2</TotalTime>
  <Pages>1</Pages>
  <Words>158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Round Lake Publishing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Kim, Jae Hyun</dc:creator>
  <cp:lastModifiedBy>Forster, Amanda L. (Fed)</cp:lastModifiedBy>
  <cp:revision>3</cp:revision>
  <cp:lastPrinted>2014-01-17T19:24:00Z</cp:lastPrinted>
  <dcterms:created xsi:type="dcterms:W3CDTF">2018-08-24T15:47:00Z</dcterms:created>
  <dcterms:modified xsi:type="dcterms:W3CDTF">2018-08-24T15:49:00Z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TC010177551033</vt:lpwstr>
  </property>
</Properties>
</file>